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BED40" w14:textId="77777777" w:rsidR="00042BE5" w:rsidRDefault="001E4A77">
      <w:pPr>
        <w:pStyle w:val="Heading1"/>
      </w:pPr>
      <w:r>
        <w:t>Summit County, Ohio – Dental Resources</w:t>
      </w:r>
    </w:p>
    <w:p w14:paraId="6D89957A" w14:textId="77777777" w:rsidR="00042BE5" w:rsidRPr="001E4A77" w:rsidRDefault="001E4A77" w:rsidP="001E4A77">
      <w:pPr>
        <w:pStyle w:val="ListParagraph"/>
        <w:numPr>
          <w:ilvl w:val="0"/>
          <w:numId w:val="10"/>
        </w:numPr>
        <w:rPr>
          <w:b/>
          <w:bCs/>
        </w:rPr>
      </w:pPr>
      <w:r w:rsidRPr="001E4A77">
        <w:rPr>
          <w:b/>
          <w:bCs/>
        </w:rPr>
        <w:t>Summit County Public Health (SCPH) – Dental Clinic</w:t>
      </w:r>
    </w:p>
    <w:p w14:paraId="21651C13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Provides exams, cleanings, x-rays, fillings, extractions, crowns, dentures, partials, and fluoride treatments</w:t>
      </w:r>
    </w:p>
    <w:p w14:paraId="7C6E4A20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Accepts Medicaid and most Medicaid HMOs; sliding fee scale for uninsured</w:t>
      </w:r>
    </w:p>
    <w:p w14:paraId="42F21F89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Address: 1867 W. Market St, Akron, OH</w:t>
      </w:r>
    </w:p>
    <w:p w14:paraId="39F6516A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Phone: (330) 812-3816</w:t>
      </w:r>
    </w:p>
    <w:p w14:paraId="5238525E" w14:textId="73742A9E" w:rsidR="00042BE5" w:rsidRDefault="001E4A77" w:rsidP="001E4A77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https://www.scph.org/dental</w:t>
        </w:r>
      </w:hyperlink>
      <w:r>
        <w:t xml:space="preserve"> </w:t>
      </w:r>
    </w:p>
    <w:p w14:paraId="6CE71DAE" w14:textId="77777777" w:rsidR="001E4A77" w:rsidRDefault="001E4A77" w:rsidP="001E4A77">
      <w:pPr>
        <w:pStyle w:val="ListParagraph"/>
        <w:ind w:left="1620"/>
      </w:pPr>
    </w:p>
    <w:p w14:paraId="55BCD376" w14:textId="77777777" w:rsidR="00042BE5" w:rsidRPr="001E4A77" w:rsidRDefault="001E4A77" w:rsidP="001E4A77">
      <w:pPr>
        <w:pStyle w:val="ListParagraph"/>
        <w:numPr>
          <w:ilvl w:val="0"/>
          <w:numId w:val="10"/>
        </w:numPr>
        <w:rPr>
          <w:b/>
          <w:bCs/>
        </w:rPr>
      </w:pPr>
      <w:r w:rsidRPr="001E4A77">
        <w:rPr>
          <w:b/>
          <w:bCs/>
        </w:rPr>
        <w:t>OPEN M – Harry &amp; Fran Donovan Dental Clinic</w:t>
      </w:r>
    </w:p>
    <w:p w14:paraId="693E0A5A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Offers free dental care to uninsured adults in the Greater Akron area</w:t>
      </w:r>
    </w:p>
    <w:p w14:paraId="74EABF7B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Services include exams, x-rays, cleanings, fillings, and extractions</w:t>
      </w:r>
    </w:p>
    <w:p w14:paraId="4C5DA6DA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Address: 941 Princeton St, Akron, OH</w:t>
      </w:r>
    </w:p>
    <w:p w14:paraId="3EE2D468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Phone: (330) 434-0110</w:t>
      </w:r>
    </w:p>
    <w:p w14:paraId="4809449C" w14:textId="5BE6BA06" w:rsidR="00042BE5" w:rsidRDefault="001E4A77" w:rsidP="001E4A77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https://www.openm.org/health</w:t>
        </w:r>
      </w:hyperlink>
      <w:r>
        <w:t xml:space="preserve">  </w:t>
      </w:r>
    </w:p>
    <w:p w14:paraId="752DEE51" w14:textId="77777777" w:rsidR="001E4A77" w:rsidRDefault="001E4A77" w:rsidP="001E4A77">
      <w:pPr>
        <w:pStyle w:val="ListParagraph"/>
        <w:ind w:left="1620"/>
      </w:pPr>
    </w:p>
    <w:p w14:paraId="269A0059" w14:textId="77777777" w:rsidR="00042BE5" w:rsidRPr="001E4A77" w:rsidRDefault="001E4A77" w:rsidP="001E4A77">
      <w:pPr>
        <w:pStyle w:val="ListParagraph"/>
        <w:numPr>
          <w:ilvl w:val="0"/>
          <w:numId w:val="10"/>
        </w:numPr>
        <w:rPr>
          <w:b/>
          <w:bCs/>
        </w:rPr>
      </w:pPr>
      <w:r w:rsidRPr="001E4A77">
        <w:rPr>
          <w:b/>
          <w:bCs/>
        </w:rPr>
        <w:t>AxessPointe Community Health Centers – Dental Services</w:t>
      </w:r>
    </w:p>
    <w:p w14:paraId="1D702C6E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Provides cleanings, exams, x-rays, fillings, extractions, dentures, crowns, pediatric dental care, and referrals</w:t>
      </w:r>
    </w:p>
    <w:p w14:paraId="70B826D8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Accepts Medicaid, Medicare, and offers sliding fee scale for uninsured</w:t>
      </w:r>
    </w:p>
    <w:p w14:paraId="70911F8D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Location: 1400 S. Arlington St, Akron, OH (plus other Summit County branches)</w:t>
      </w:r>
    </w:p>
    <w:p w14:paraId="0896E208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Phone: 888-975-9188</w:t>
      </w:r>
    </w:p>
    <w:p w14:paraId="7D0C0A7B" w14:textId="0A9EDF25" w:rsidR="00042BE5" w:rsidRDefault="001E4A77" w:rsidP="001E4A77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https://axesspointe.org/dental-services</w:t>
        </w:r>
      </w:hyperlink>
      <w:r>
        <w:t xml:space="preserve"> </w:t>
      </w:r>
    </w:p>
    <w:p w14:paraId="65BA97DF" w14:textId="77777777" w:rsidR="001E4A77" w:rsidRDefault="001E4A77" w:rsidP="001E4A77">
      <w:pPr>
        <w:pStyle w:val="ListParagraph"/>
        <w:ind w:left="1620"/>
      </w:pPr>
    </w:p>
    <w:p w14:paraId="51FAFAB5" w14:textId="77777777" w:rsidR="00042BE5" w:rsidRPr="001E4A77" w:rsidRDefault="001E4A77" w:rsidP="001E4A77">
      <w:pPr>
        <w:pStyle w:val="ListParagraph"/>
        <w:numPr>
          <w:ilvl w:val="0"/>
          <w:numId w:val="10"/>
        </w:numPr>
        <w:rPr>
          <w:b/>
          <w:bCs/>
        </w:rPr>
      </w:pPr>
      <w:r w:rsidRPr="001E4A77">
        <w:rPr>
          <w:b/>
          <w:bCs/>
        </w:rPr>
        <w:t>Cleveland Dental Institute (CDI) – Akron</w:t>
      </w:r>
    </w:p>
    <w:p w14:paraId="23C1689F" w14:textId="77777777" w:rsidR="001E4A77" w:rsidRDefault="001E4A77" w:rsidP="001E4A77">
      <w:pPr>
        <w:pStyle w:val="ListParagraph"/>
        <w:numPr>
          <w:ilvl w:val="0"/>
          <w:numId w:val="12"/>
        </w:numPr>
      </w:pPr>
      <w:r>
        <w:t>Provides full-service dental care, including general dentistry and oral surgery</w:t>
      </w:r>
    </w:p>
    <w:p w14:paraId="66FD42B1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Address: 1494 S. Arlington St, Akron, OH 44306</w:t>
      </w:r>
    </w:p>
    <w:p w14:paraId="594E680D" w14:textId="77777777" w:rsidR="001E4A77" w:rsidRDefault="001E4A77" w:rsidP="001E4A77">
      <w:pPr>
        <w:pStyle w:val="ListParagraph"/>
        <w:numPr>
          <w:ilvl w:val="1"/>
          <w:numId w:val="12"/>
        </w:numPr>
      </w:pPr>
      <w:r>
        <w:t>Phone: (330) 773-7100</w:t>
      </w:r>
    </w:p>
    <w:p w14:paraId="2470CC7E" w14:textId="13192E88" w:rsidR="00042BE5" w:rsidRDefault="001E4A77" w:rsidP="001E4A77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https://cdiohio.org/locations/akron</w:t>
        </w:r>
      </w:hyperlink>
      <w:r>
        <w:t xml:space="preserve"> </w:t>
      </w:r>
    </w:p>
    <w:sectPr w:rsidR="00042BE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4C29CA"/>
    <w:multiLevelType w:val="hybridMultilevel"/>
    <w:tmpl w:val="87EE5ADE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0B02F85"/>
    <w:multiLevelType w:val="hybridMultilevel"/>
    <w:tmpl w:val="EFE27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86775"/>
    <w:multiLevelType w:val="hybridMultilevel"/>
    <w:tmpl w:val="703AE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059871">
    <w:abstractNumId w:val="8"/>
  </w:num>
  <w:num w:numId="2" w16cid:durableId="466973634">
    <w:abstractNumId w:val="6"/>
  </w:num>
  <w:num w:numId="3" w16cid:durableId="925000365">
    <w:abstractNumId w:val="5"/>
  </w:num>
  <w:num w:numId="4" w16cid:durableId="1625187699">
    <w:abstractNumId w:val="4"/>
  </w:num>
  <w:num w:numId="5" w16cid:durableId="515315474">
    <w:abstractNumId w:val="7"/>
  </w:num>
  <w:num w:numId="6" w16cid:durableId="655182585">
    <w:abstractNumId w:val="3"/>
  </w:num>
  <w:num w:numId="7" w16cid:durableId="915093769">
    <w:abstractNumId w:val="2"/>
  </w:num>
  <w:num w:numId="8" w16cid:durableId="212425327">
    <w:abstractNumId w:val="1"/>
  </w:num>
  <w:num w:numId="9" w16cid:durableId="1338146260">
    <w:abstractNumId w:val="0"/>
  </w:num>
  <w:num w:numId="10" w16cid:durableId="1041588378">
    <w:abstractNumId w:val="10"/>
  </w:num>
  <w:num w:numId="11" w16cid:durableId="575171140">
    <w:abstractNumId w:val="11"/>
  </w:num>
  <w:num w:numId="12" w16cid:durableId="14174388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2BE5"/>
    <w:rsid w:val="0006063C"/>
    <w:rsid w:val="0015074B"/>
    <w:rsid w:val="001C2D24"/>
    <w:rsid w:val="001E4A77"/>
    <w:rsid w:val="0029639D"/>
    <w:rsid w:val="00326F90"/>
    <w:rsid w:val="00532585"/>
    <w:rsid w:val="00AA1D8D"/>
    <w:rsid w:val="00B47730"/>
    <w:rsid w:val="00CB0664"/>
    <w:rsid w:val="00CE1D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DEC639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1E4A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A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xesspointe.org/dental-servic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openm.org/healt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ph.org/denta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diohio.org/locations/akr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1276</Characters>
  <Application>Microsoft Office Word</Application>
  <DocSecurity>0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2025-10-02T15:40:00Z</cp:lastPrinted>
  <dcterms:created xsi:type="dcterms:W3CDTF">2025-10-02T15:40:00Z</dcterms:created>
  <dcterms:modified xsi:type="dcterms:W3CDTF">2026-01-21T17:42:00Z</dcterms:modified>
  <cp:category/>
</cp:coreProperties>
</file>